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2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顾万君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8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医学信息工程导论（含专业导论）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医学信息工程导论（含专业导论）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生物医学信号处理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生物医学信号处理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4~14(双)周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